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317" w:rsidRPr="007B7B9E" w:rsidRDefault="0029581D" w:rsidP="00B9568B">
      <w:pPr>
        <w:pStyle w:val="Tytu"/>
        <w:tabs>
          <w:tab w:val="left" w:pos="851"/>
        </w:tabs>
        <w:spacing w:line="480" w:lineRule="auto"/>
        <w:rPr>
          <w:rFonts w:cs="Times New Roman"/>
          <w:b/>
          <w:bCs/>
          <w:color w:val="C00000"/>
          <w:sz w:val="36"/>
          <w:szCs w:val="36"/>
        </w:rPr>
      </w:pPr>
      <w:r w:rsidRPr="007B7B9E">
        <w:rPr>
          <w:b/>
          <w:bCs/>
          <w:color w:val="C00000"/>
          <w:sz w:val="44"/>
          <w:szCs w:val="36"/>
        </w:rPr>
        <w:t>Opisz graniastosłup</w:t>
      </w:r>
    </w:p>
    <w:p w:rsidR="00941317" w:rsidRPr="00A966BE" w:rsidRDefault="00941317" w:rsidP="0029581D">
      <w:pP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A966BE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Ile wierzchołków, krawędzi i ścian (łącznie z podstawami) ma graniastosłup</w:t>
      </w:r>
      <w:r w:rsidR="0029581D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. Podaj jego nazwę oraz wzory na pole całkowite oraz objętość.</w:t>
      </w:r>
    </w:p>
    <w:p w:rsidR="00941317" w:rsidRPr="0029581D" w:rsidRDefault="00F948F5" w:rsidP="0029581D">
      <w:pPr>
        <w:ind w:left="1866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F948F5">
        <w:rPr>
          <w:noProof/>
          <w:lang w:eastAsia="pl-PL"/>
        </w:rPr>
        <w:pict>
          <v:group id="Grupa 30" o:spid="_x0000_s1039" style="position:absolute;left:0;text-align:left;margin-left:77.7pt;margin-top:17.55pt;width:301.1pt;height:605.15pt;z-index:251685888" coordsize="12253,25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">
            <v:shape id="Dziesięciokąt 17" o:spid="_x0000_s1048" style="position:absolute;left:36;width:12217;height:9055;visibility:visible;mso-wrap-style:square;v-text-anchor:middle" coordsize="1221740,905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OEHsEA&#10;AADbAAAADwAAAGRycy9kb3ducmV2LnhtbERPzWoCMRC+C75DGKEX0awerKxGUUHowba4+gDDZtws&#10;biZhk7pbn74pFHqbj+931tveNuJBbagdK5hNMxDEpdM1Vwqul+NkCSJEZI2NY1LwTQG2m+Fgjbl2&#10;HZ/pUcRKpBAOOSowMfpcylAashimzhMn7uZaizHBtpK6xS6F20bOs2whLdacGgx6Ohgq78WXVTDG&#10;y/NQS7/Ydz68n3bz46f5aJR6GfW7FYhIffwX/7nfdJr/Cr+/pAPk5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yzhB7BAAAA2wAAAA8AAAAAAAAAAAAAAAAAmAIAAGRycy9kb3du&#10;cmV2LnhtbFBLBQYAAAAABAAEAPUAAACGAwAAAAA=&#10;" path="m,452755l116666,172938,422101,1r377538,l1105074,172938r116666,279817l1105074,732572,799639,905509r-377538,l116666,732572,,452755xe" fillcolor="white [3201]" strokecolor="#002060" strokeweight="2pt">
              <v:path arrowok="t" o:connecttype="custom" o:connectlocs="0,452755;116666,172938;422101,1;799639,1;1105074,172938;1221740,452755;1105074,732572;799639,905509;422101,905509;116666,732572;0,452755" o:connectangles="0,0,0,0,0,0,0,0,0,0,0"/>
            </v:shape>
            <v:shape id="Dziesięciokąt 18" o:spid="_x0000_s1047" style="position:absolute;left:36;top:16788;width:12217;height:9055;visibility:visible;mso-wrap-style:square;v-text-anchor:middle" coordsize="1221740,905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wQbMUA&#10;AADbAAAADwAAAGRycy9kb3ducmV2LnhtbESPT2sCMRDF74V+hzCFXkrN1oOUrVGsIPRQFf98gGEz&#10;bhY3k7BJ3dVP7xyE3mZ4b977zXQ++FZdqEtNYAMfowIUcRVsw7WB42H1/gkqZWSLbWAycKUE89nz&#10;0xRLG3re0WWfayUhnEo04HKOpdapcuQxjUIkFu0UOo9Z1q7WtsNewn2rx0Ux0R4blgaHkZaOqvP+&#10;zxt4w8Nt2eg4+e5jWv8uxqut27TGvL4Miy9QmYb8b35c/1jBF1j5RQb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LBBsxQAAANsAAAAPAAAAAAAAAAAAAAAAAJgCAABkcnMv&#10;ZG93bnJldi54bWxQSwUGAAAAAAQABAD1AAAAigMAAAAA&#10;" path="m,452755l116666,172938,422101,1r377538,l1105074,172938r116666,279817l1105074,732572,799639,905509r-377538,l116666,732572,,452755xe" fillcolor="white [3201]" strokecolor="#002060" strokeweight="2pt">
              <v:path arrowok="t" o:connecttype="custom" o:connectlocs="0,452755;116666,172938;422101,1;799639,1;1105074,172938;1221740,452755;1105074,732572;799639,905509;422101,905509;116666,732572;0,452755" o:connectangles="0,0,0,0,0,0,0,0,0,0,0"/>
            </v:shape>
            <v:line id="Łącznik prostoliniowy 20" o:spid="_x0000_s1046" style="position:absolute;visibility:visible;mso-wrap-style:square" from="4279,0" to="4389,16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Bj8MQAAADbAAAADwAAAGRycy9kb3ducmV2LnhtbESPTWvCQBCG74X+h2UK3uomIlJSV7GF&#10;YkEp1I+ex90xCc3OhuzWxH/fOQgeh3feZ+aZLwffqAt1sQ5sIB9noIhtcDWXBg77j+cXUDEhO2wC&#10;k4ErRVguHh/mWLjQ8zdddqlUAuFYoIEqpbbQOtqKPMZxaIklO4fOY5KxK7XrsBe4b/Qky2baY81y&#10;ocKW3iuyv7s/L5T124/N0+lr684bm/f743paH40ZPQ2rV1CJhnRfvrU/nYGJfC8u4gF6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8GPwxAAAANsAAAAPAAAAAAAAAAAA&#10;AAAAAKECAABkcnMvZG93bnJldi54bWxQSwUGAAAAAAQABAD5AAAAkgMAAAAA&#10;" strokecolor="#002060" strokeweight="1pt">
              <v:stroke dashstyle="dash"/>
            </v:line>
            <v:line id="Łącznik prostoliniowy 21" o:spid="_x0000_s1045" style="position:absolute;visibility:visible;mso-wrap-style:square" from="7973,0" to="8046,17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zGa8QAAADbAAAADwAAAGRycy9kb3ducmV2LnhtbESP3WrCQBSE74W+w3IKvdNNpIikbsQW&#10;ioJSMNZeH3dPfmj2bMiuJr59t1Do5TAz3zCr9WhbcaPeN44VpLMEBLF2puFKwefpfboE4QOywdYx&#10;KbiTh3X+MFlhZtzAR7oVoRIRwj5DBXUIXSal1zVZ9DPXEUevdL3FEGVfSdPjEOG2lfMkWUiLDceF&#10;Gjt6q0l/F1cbKdvXL52Gy8fBlHudDqfz9rk5K/X0OG5eQAQaw3/4r70zCuYp/H6JP0Dm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vMZrxAAAANsAAAAPAAAAAAAAAAAA&#10;AAAAAKECAABkcnMvZG93bnJldi54bWxQSwUGAAAAAAQABAD5AAAAkgMAAAAA&#10;" strokecolor="#002060" strokeweight="1pt">
              <v:stroke dashstyle="dash"/>
            </v:line>
            <v:line id="Łącznik prostoliniowy 22" o:spid="_x0000_s1044" style="position:absolute;visibility:visible;mso-wrap-style:square" from="11082,1792" to="11082,186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5YHMQAAADbAAAADwAAAGRycy9kb3ducmV2LnhtbESPQWvCQBSE7wX/w/IEb3WTIKXEbKQV&#10;RMFSqFbPr7vPJDT7NmRXE/99t1DocZiZb5hiNdpW3Kj3jWMF6TwBQaydabhS8HncPD6D8AHZYOuY&#10;FNzJw6qcPBSYGzfwB90OoRIRwj5HBXUIXS6l1zVZ9HPXEUfv4nqLIcq+kqbHIcJtK7MkeZIWG44L&#10;NXa0rkl/H642UravZ52Gr/c3c9nrdDietovmpNRsOr4sQQQaw3/4r70zCrIMfr/EHyD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blgcxAAAANsAAAAPAAAAAAAAAAAA&#10;AAAAAKECAABkcnMvZG93bnJldi54bWxQSwUGAAAAAAQABAD5AAAAkgMAAAAA&#10;" strokecolor="#002060" strokeweight="1pt">
              <v:stroke dashstyle="dash"/>
            </v:line>
            <v:line id="Łącznik prostoliniowy 23" o:spid="_x0000_s1043" style="position:absolute;flip:x;visibility:visible;mso-wrap-style:square" from="12252,4572" to="12253,21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B6UsEAAADbAAAADwAAAGRycy9kb3ducmV2LnhtbESPQWvCQBSE7wX/w/KE3urGSIpEVxFR&#10;8FZq9f7IPrPB7Nu4uybpv+8WCj0OM/MNs96OthU9+dA4VjCfZSCIK6cbrhVcvo5vSxAhImtsHZOC&#10;bwqw3Uxe1lhqN/An9edYiwThUKICE2NXShkqQxbDzHXEybs5bzEm6WupPQ4JbluZZ9m7tNhwWjDY&#10;0d5QdT8/rYJQ+OWjwMV4LfLqw/DQXw9dr9TrdNytQEQa43/4r33SCvIF/H5JP0Bu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MHpSwQAAANsAAAAPAAAAAAAAAAAAAAAA&#10;AKECAABkcnMvZG93bnJldi54bWxQSwUGAAAAAAQABAD5AAAAjwMAAAAA&#10;" strokecolor="#002060" strokeweight="1pt"/>
            <v:line id="Łącznik prostoliniowy 24" o:spid="_x0000_s1042" style="position:absolute;flip:x;visibility:visible;mso-wrap-style:square" from="1170,1792" to="1207,186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x24cUAAADbAAAADwAAAGRycy9kb3ducmV2LnhtbESPQWvCQBSE7wX/w/KE3ppNpS02dSOl&#10;WChFQdMgeHtkn0lI9m3Mrhr/vSsUPA4z8w0zmw+mFSfqXW1ZwXMUgyAurK65VJD/fT9NQTiPrLG1&#10;TAou5GCejh5mmGh75g2dMl+KAGGXoILK+y6R0hUVGXSR7YiDt7e9QR9kX0rd4znATSsncfwmDdYc&#10;Firs6KuiosmORsHavzu53B5Xv3vbtEV+2C02y1elHsfD5wcIT4O/h//bP1rB5AVuX8IPkO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gx24cUAAADbAAAADwAAAAAAAAAA&#10;AAAAAAChAgAAZHJzL2Rvd25yZXYueG1sUEsFBgAAAAAEAAQA+QAAAJMDAAAAAA==&#10;" strokecolor="#002060" strokeweight="1pt">
              <v:stroke dashstyle="dash"/>
            </v:line>
            <v:line id="Łącznik prostoliniowy 25" o:spid="_x0000_s1041" style="position:absolute;visibility:visible;mso-wrap-style:square" from="0,4572" to="31,21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NADMUAAADbAAAADwAAAGRycy9kb3ducmV2LnhtbESPS2vDMBCE74X+B7GF3BrZIQnBiWz6&#10;oNBDCHmUkuNibSw31spYauz8+yhQ6HGYmW+YVTHYRlyo87VjBek4AUFcOl1zpeDr8PG8AOEDssbG&#10;MSm4kocif3xYYaZdzzu67EMlIoR9hgpMCG0mpS8NWfRj1xJH7+Q6iyHKrpK6wz7CbSMnSTKXFmuO&#10;CwZbejNUnve/VsExeT/qGl+/8dyn6+mP6dNN2Co1ehpeliACDeE//Nf+1AomM7h/iT9A5j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LNADMUAAADbAAAADwAAAAAAAAAA&#10;AAAAAAChAgAAZHJzL2Rvd25yZXYueG1sUEsFBgAAAAAEAAQA+QAAAJMDAAAAAA==&#10;" strokecolor="#002060" strokeweight="1pt"/>
            <v:line id="Łącznik prostoliniowy 26" o:spid="_x0000_s1040" style="position:absolute;visibility:visible;mso-wrap-style:square" from="1170,7242" to="1202,24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Hee8MAAADbAAAADwAAAGRycy9kb3ducmV2LnhtbESPW4vCMBSE3xf2P4Sz4NuaVhaRapS9&#10;IOyDiDfEx0NzbKrNSWmirf/eCIKPw8x8w0xmna3ElRpfOlaQ9hMQxLnTJRcKdtv55wiED8gaK8ek&#10;4EYeZtP3twlm2rW8pusmFCJC2GeowIRQZ1L63JBF33c1cfSOrrEYomwKqRtsI9xWcpAkQ2mx5Lhg&#10;sKZfQ/l5c7EKDsnfQZf4s8dzmy6+TqZNl2GlVO+j+x6DCNSFV/jZ/tcKBkN4fIk/QE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h3nvDAAAA2wAAAA8AAAAAAAAAAAAA&#10;AAAAoQIAAGRycy9kb3ducmV2LnhtbFBLBQYAAAAABAAEAPkAAACRAwAAAAA=&#10;" strokecolor="#002060" strokeweight="1pt"/>
            <v:line id="Łącznik prostoliniowy 27" o:spid="_x0000_s1036" style="position:absolute;flip:x;visibility:visible;mso-wrap-style:square" from="4279,9070" to="4387,258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t8UcEAAADbAAAADwAAAGRycy9kb3ducmV2LnhtbESPQWvCQBSE7wX/w/KE3urGSKpEVyml&#10;greirfdH9pkNZt/G3W2S/nu3IPQ4zMw3zGY32lb05EPjWMF8loEgrpxuuFbw/bV/WYEIEVlj65gU&#10;/FKA3XbytMFSu4GP1J9iLRKEQ4kKTIxdKWWoDFkMM9cRJ+/ivMWYpK+l9jgkuG1lnmWv0mLDacFg&#10;R++GquvpxyoIhV/dClyM5yKvPg0P/fmj65V6no5vaxCRxvgffrQPWkG+hL8v6QfI7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C3xRwQAAANsAAAAPAAAAAAAAAAAAAAAA&#10;AKECAABkcnMvZG93bnJldi54bWxQSwUGAAAAAAQABAD5AAAAjwMAAAAA&#10;" strokecolor="#002060" strokeweight="1pt"/>
            <v:line id="Łącznik prostoliniowy 28" o:spid="_x0000_s1037" style="position:absolute;visibility:visible;mso-wrap-style:square" from="8046,9070" to="8046,25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LvksAAAADbAAAADwAAAGRycy9kb3ducmV2LnhtbERPy4rCMBTdD/gP4QqzG9PKIFKNog4D&#10;Lgbxhbi8NNem2tyUJtrO35uF4PJw3tN5ZyvxoMaXjhWkgwQEce50yYWC4+H3awzCB2SNlWNS8E8e&#10;5rPexxQz7Vre0WMfChFD2GeowIRQZ1L63JBFP3A1ceQurrEYImwKqRtsY7it5DBJRtJiybHBYE0r&#10;Q/ltf7cKzsnPWZe4POGtTf++r6ZNN2Gr1Ge/W0xABOrCW/xyr7WCYRwbv8QfIG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qy75LAAAAA2wAAAA8AAAAAAAAAAAAAAAAA&#10;oQIAAGRycy9kb3ducmV2LnhtbFBLBQYAAAAABAAEAPkAAACOAwAAAAA=&#10;" strokecolor="#002060" strokeweight="1pt"/>
            <v:line id="Łącznik prostoliniowy 29" o:spid="_x0000_s1038" style="position:absolute;visibility:visible;mso-wrap-style:square" from="11082,7242" to="11082,24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5KCcUAAADbAAAADwAAAGRycy9kb3ducmV2LnhtbESPS2vDMBCE74X+B7GF3BrZIYTEiWz6&#10;oNBDCHmUkuNibSw31spYauz8+yhQ6HGYmW+YVTHYRlyo87VjBek4AUFcOl1zpeDr8PE8B+EDssbG&#10;MSm4kocif3xYYaZdzzu67EMlIoR9hgpMCG0mpS8NWfRj1xJH7+Q6iyHKrpK6wz7CbSMnSTKTFmuO&#10;CwZbejNUnve/VsExeT/qGl+/8dyn6+mP6dNN2Co1ehpeliACDeE//Nf+1AomC7h/iT9A5j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f5KCcUAAADbAAAADwAAAAAAAAAA&#10;AAAAAAChAgAAZHJzL2Rvd25yZXYueG1sUEsFBgAAAAAEAAQA+QAAAJMDAAAAAA==&#10;" strokecolor="#002060" strokeweight="1pt"/>
          </v:group>
        </w:pict>
      </w:r>
    </w:p>
    <w:p w:rsidR="00AC79E1" w:rsidRPr="00A966BE" w:rsidRDefault="00AC79E1" w:rsidP="00AC79E1">
      <w:bookmarkStart w:id="0" w:name="_GoBack"/>
      <w:bookmarkEnd w:id="0"/>
    </w:p>
    <w:sectPr w:rsidR="00AC79E1" w:rsidRPr="00A966BE" w:rsidSect="00A966BE">
      <w:headerReference w:type="default" r:id="rId7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6C2" w:rsidRDefault="008D76C2">
      <w:pPr>
        <w:spacing w:after="0" w:line="240" w:lineRule="auto"/>
      </w:pPr>
      <w:r>
        <w:separator/>
      </w:r>
    </w:p>
  </w:endnote>
  <w:endnote w:type="continuationSeparator" w:id="1">
    <w:p w:rsidR="008D76C2" w:rsidRDefault="008D7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6C2" w:rsidRDefault="008D76C2">
      <w:pPr>
        <w:spacing w:after="0" w:line="240" w:lineRule="auto"/>
      </w:pPr>
      <w:r>
        <w:separator/>
      </w:r>
    </w:p>
  </w:footnote>
  <w:footnote w:type="continuationSeparator" w:id="1">
    <w:p w:rsidR="008D76C2" w:rsidRDefault="008D7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317" w:rsidRDefault="00F948F5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4098" type="#_x0000_t202" style="position:absolute;margin-left:548.45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" filled="f" fillcolor="#666" stroked="f" strokeweight=".5pt">
          <v:path arrowok="t"/>
          <v:textbox style="layout-flow:vertical;mso-layout-flow-alt:bottom-to-top">
            <w:txbxContent>
              <w:p w:rsidR="00941317" w:rsidRPr="002C4363" w:rsidRDefault="00941317">
                <w:pPr>
                  <w:jc w:val="center"/>
                  <w:rPr>
                    <w:color w:val="FFFFFF"/>
                  </w:rPr>
                </w:pPr>
                <w:r w:rsidRPr="00A966BE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Przykłady graniastosłupa</w:t>
                </w:r>
                <w:r w:rsidRPr="0045028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450286">
                  <w:rPr>
                    <w:color w:val="FFFFFF"/>
                  </w:rPr>
                  <w:t xml:space="preserve"> 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941317" w:rsidRPr="002C4363" w:rsidRDefault="00941317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4097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" fillcolor="#5d417e" strokecolor="#795d9b">
          <v:fill color2="#7b57a8" rotate="t" angle="180" colors="0 #5d417e;52429f #7b58a6;1 #7b57a8" focus="100%" type="gradient">
            <o:fill v:ext="view" type="gradientUnscaled"/>
          </v:fill>
          <v:shadow on="t" color="black" opacity="22936f" origin=",.5" offset="0,.63889mm"/>
          <v:path arrowok="t"/>
          <v:textbox>
            <w:txbxContent>
              <w:p w:rsidR="00941317" w:rsidRDefault="00941317"/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49F30D3"/>
    <w:multiLevelType w:val="hybridMultilevel"/>
    <w:tmpl w:val="2C30889E"/>
    <w:lvl w:ilvl="0" w:tplc="577C9AF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E36C0A" w:themeColor="accent6" w:themeShade="BF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866"/>
        </w:tabs>
        <w:ind w:left="1866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43420810"/>
    <w:multiLevelType w:val="hybridMultilevel"/>
    <w:tmpl w:val="0D583212"/>
    <w:lvl w:ilvl="0" w:tplc="577C9AF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E36C0A" w:themeColor="accent6" w:themeShade="BF"/>
        <w:sz w:val="32"/>
        <w:szCs w:val="32"/>
      </w:rPr>
    </w:lvl>
    <w:lvl w:ilvl="1" w:tplc="BBDC6906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bCs w:val="0"/>
        <w:i w:val="0"/>
        <w:iCs w:val="0"/>
        <w:color w:val="E36C0A" w:themeColor="accent6" w:themeShade="BF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9046F24"/>
    <w:multiLevelType w:val="hybridMultilevel"/>
    <w:tmpl w:val="93C4557C"/>
    <w:lvl w:ilvl="0" w:tplc="F2F2B74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526A05FD"/>
    <w:multiLevelType w:val="hybridMultilevel"/>
    <w:tmpl w:val="CC069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5717A8"/>
    <w:multiLevelType w:val="multilevel"/>
    <w:tmpl w:val="FE860F3A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C2532B2"/>
    <w:multiLevelType w:val="hybridMultilevel"/>
    <w:tmpl w:val="A846F162"/>
    <w:lvl w:ilvl="0" w:tplc="577C9AF6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  <w:i w:val="0"/>
        <w:iCs w:val="0"/>
        <w:color w:val="E36C0A" w:themeColor="accent6" w:themeShade="BF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789"/>
        </w:tabs>
        <w:ind w:left="1789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16"/>
  </w:num>
  <w:num w:numId="18">
    <w:abstractNumId w:val="15"/>
  </w:num>
  <w:num w:numId="19">
    <w:abstractNumId w:val="8"/>
  </w:num>
  <w:num w:numId="20">
    <w:abstractNumId w:val="17"/>
  </w:num>
  <w:num w:numId="21">
    <w:abstractNumId w:val="11"/>
  </w:num>
  <w:num w:numId="22">
    <w:abstractNumId w:val="5"/>
  </w:num>
  <w:num w:numId="23">
    <w:abstractNumId w:val="6"/>
  </w:num>
  <w:num w:numId="24">
    <w:abstractNumId w:val="12"/>
  </w:num>
  <w:num w:numId="25">
    <w:abstractNumId w:val="10"/>
  </w:num>
  <w:num w:numId="26">
    <w:abstractNumId w:val="13"/>
  </w:num>
  <w:num w:numId="27">
    <w:abstractNumId w:val="14"/>
  </w:num>
  <w:num w:numId="2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100">
      <o:colormenu v:ext="edit" strokecolor="#002060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9581D"/>
    <w:rsid w:val="002B424A"/>
    <w:rsid w:val="002B65A3"/>
    <w:rsid w:val="002C2BC9"/>
    <w:rsid w:val="002C4363"/>
    <w:rsid w:val="002E7CAF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50D3"/>
    <w:rsid w:val="003F6AB7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524E3C"/>
    <w:rsid w:val="00525657"/>
    <w:rsid w:val="00526002"/>
    <w:rsid w:val="00533D49"/>
    <w:rsid w:val="00541E77"/>
    <w:rsid w:val="00567D35"/>
    <w:rsid w:val="00570148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2F5"/>
    <w:rsid w:val="005E1805"/>
    <w:rsid w:val="005E31C7"/>
    <w:rsid w:val="005E5D03"/>
    <w:rsid w:val="00602A02"/>
    <w:rsid w:val="006055F4"/>
    <w:rsid w:val="006369DA"/>
    <w:rsid w:val="00637734"/>
    <w:rsid w:val="00656333"/>
    <w:rsid w:val="0066326B"/>
    <w:rsid w:val="006633E8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84236"/>
    <w:rsid w:val="00786B2F"/>
    <w:rsid w:val="007A1EF6"/>
    <w:rsid w:val="007A5143"/>
    <w:rsid w:val="007B4978"/>
    <w:rsid w:val="007B7B9E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3A68"/>
    <w:rsid w:val="00886633"/>
    <w:rsid w:val="008A2553"/>
    <w:rsid w:val="008A7D0B"/>
    <w:rsid w:val="008C3BDB"/>
    <w:rsid w:val="008D3515"/>
    <w:rsid w:val="008D76C2"/>
    <w:rsid w:val="008E0E29"/>
    <w:rsid w:val="008E3144"/>
    <w:rsid w:val="008F2AF5"/>
    <w:rsid w:val="008F7EA5"/>
    <w:rsid w:val="00911D3A"/>
    <w:rsid w:val="0092452D"/>
    <w:rsid w:val="00937563"/>
    <w:rsid w:val="00941317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B20C3"/>
    <w:rsid w:val="00AB5BDA"/>
    <w:rsid w:val="00AB728F"/>
    <w:rsid w:val="00AB791E"/>
    <w:rsid w:val="00AC5703"/>
    <w:rsid w:val="00AC79E1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568B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55C05"/>
    <w:rsid w:val="00D61106"/>
    <w:rsid w:val="00D623FB"/>
    <w:rsid w:val="00D62D67"/>
    <w:rsid w:val="00D6553D"/>
    <w:rsid w:val="00D75403"/>
    <w:rsid w:val="00D90B1D"/>
    <w:rsid w:val="00D91B3A"/>
    <w:rsid w:val="00DA1DCA"/>
    <w:rsid w:val="00DB718D"/>
    <w:rsid w:val="00DC28F1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948F5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0">
      <o:colormenu v:ext="edit" strokecolor="#0020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48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897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 Przykłady graniastosłupa</vt:lpstr>
    </vt:vector>
  </TitlesOfParts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 Przykłady graniastosłupa</dc:title>
  <dc:subject>Graniastosłup</dc:subject>
  <dc:creator>Ania</dc:creator>
  <cp:keywords>Bryła, graniastosłup, podstawa, krawędź, wierzchołek</cp:keywords>
  <cp:lastModifiedBy>UDT</cp:lastModifiedBy>
  <cp:revision>3</cp:revision>
  <cp:lastPrinted>2013-08-26T10:13:00Z</cp:lastPrinted>
  <dcterms:created xsi:type="dcterms:W3CDTF">2013-08-30T21:31:00Z</dcterms:created>
  <dcterms:modified xsi:type="dcterms:W3CDTF">2013-08-30T21:52:00Z</dcterms:modified>
</cp:coreProperties>
</file>